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Agenda do Mentor – Planejamento Mensal de Sessões</w:t>
      </w:r>
    </w:p>
    <w:p>
      <w:r>
        <w:t>Utilize esta agenda para planejar e registrar seus encontros com mentorados ao longo do mês. Mantenha controle dos objetivos, datas, e observações importantes.</w:t>
      </w:r>
    </w:p>
    <w:p>
      <w:pPr>
        <w:pStyle w:val="Heading2"/>
      </w:pPr>
      <w:r>
        <w:t>📅 Planejamento Mensal</w:t>
      </w:r>
    </w:p>
    <w:p>
      <w:r>
        <w:t>Mês de referência: ____________________________</w:t>
      </w:r>
    </w:p>
    <w:p>
      <w:pPr>
        <w:pStyle w:val="Heading3"/>
      </w:pPr>
      <w:r>
        <w:t>Semana 1</w:t>
      </w:r>
    </w:p>
    <w:p>
      <w:r>
        <w:t>👤 Mentorado: ____________________________</w:t>
      </w:r>
    </w:p>
    <w:p>
      <w:r>
        <w:t>📅 Data do Encontro: ____________________________</w:t>
      </w:r>
    </w:p>
    <w:p>
      <w:r>
        <w:t>🎯 Objetivo da Sessão:</w:t>
      </w:r>
    </w:p>
    <w:p>
      <w:r>
        <w:br/>
        <w:br/>
      </w:r>
    </w:p>
    <w:p>
      <w:r>
        <w:t>📝 Observações:</w:t>
      </w:r>
    </w:p>
    <w:p>
      <w:r>
        <w:br/>
        <w:br/>
      </w:r>
    </w:p>
    <w:p>
      <w:r>
        <w:t>🔄 Ações para o próximo encontro:</w:t>
      </w:r>
    </w:p>
    <w:p>
      <w:r>
        <w:br/>
        <w:br/>
      </w:r>
    </w:p>
    <w:p>
      <w:r>
        <w:t>--------------------------------------------------</w:t>
      </w:r>
    </w:p>
    <w:p>
      <w:pPr>
        <w:pStyle w:val="Heading3"/>
      </w:pPr>
      <w:r>
        <w:t>Semana 2</w:t>
      </w:r>
    </w:p>
    <w:p>
      <w:r>
        <w:t>👤 Mentorado: ____________________________</w:t>
      </w:r>
    </w:p>
    <w:p>
      <w:r>
        <w:t>📅 Data do Encontro: ____________________________</w:t>
      </w:r>
    </w:p>
    <w:p>
      <w:r>
        <w:t>🎯 Objetivo da Sessão:</w:t>
      </w:r>
    </w:p>
    <w:p>
      <w:r>
        <w:br/>
        <w:br/>
      </w:r>
    </w:p>
    <w:p>
      <w:r>
        <w:t>📝 Observações:</w:t>
      </w:r>
    </w:p>
    <w:p>
      <w:r>
        <w:br/>
        <w:br/>
      </w:r>
    </w:p>
    <w:p>
      <w:r>
        <w:t>🔄 Ações para o próximo encontro:</w:t>
      </w:r>
    </w:p>
    <w:p>
      <w:r>
        <w:br/>
        <w:br/>
      </w:r>
    </w:p>
    <w:p>
      <w:r>
        <w:t>--------------------------------------------------</w:t>
      </w:r>
    </w:p>
    <w:p>
      <w:pPr>
        <w:pStyle w:val="Heading3"/>
      </w:pPr>
      <w:r>
        <w:t>Semana 3</w:t>
      </w:r>
    </w:p>
    <w:p>
      <w:r>
        <w:t>👤 Mentorado: ____________________________</w:t>
      </w:r>
    </w:p>
    <w:p>
      <w:r>
        <w:t>📅 Data do Encontro: ____________________________</w:t>
      </w:r>
    </w:p>
    <w:p>
      <w:r>
        <w:t>🎯 Objetivo da Sessão:</w:t>
      </w:r>
    </w:p>
    <w:p>
      <w:r>
        <w:br/>
        <w:br/>
      </w:r>
    </w:p>
    <w:p>
      <w:r>
        <w:t>📝 Observações:</w:t>
      </w:r>
    </w:p>
    <w:p>
      <w:r>
        <w:br/>
        <w:br/>
      </w:r>
    </w:p>
    <w:p>
      <w:r>
        <w:t>🔄 Ações para o próximo encontro:</w:t>
      </w:r>
    </w:p>
    <w:p>
      <w:r>
        <w:br/>
        <w:br/>
      </w:r>
    </w:p>
    <w:p>
      <w:r>
        <w:t>--------------------------------------------------</w:t>
      </w:r>
    </w:p>
    <w:p>
      <w:pPr>
        <w:pStyle w:val="Heading3"/>
      </w:pPr>
      <w:r>
        <w:t>Semana 4</w:t>
      </w:r>
    </w:p>
    <w:p>
      <w:r>
        <w:t>👤 Mentorado: ____________________________</w:t>
      </w:r>
    </w:p>
    <w:p>
      <w:r>
        <w:t>📅 Data do Encontro: ____________________________</w:t>
      </w:r>
    </w:p>
    <w:p>
      <w:r>
        <w:t>🎯 Objetivo da Sessão:</w:t>
      </w:r>
    </w:p>
    <w:p>
      <w:r>
        <w:br/>
        <w:br/>
      </w:r>
    </w:p>
    <w:p>
      <w:r>
        <w:t>📝 Observações:</w:t>
      </w:r>
    </w:p>
    <w:p>
      <w:r>
        <w:br/>
        <w:br/>
      </w:r>
    </w:p>
    <w:p>
      <w:r>
        <w:t>🔄 Ações para o próximo encontro:</w:t>
      </w:r>
    </w:p>
    <w:p>
      <w:r>
        <w:br/>
        <w:br/>
      </w:r>
    </w:p>
    <w:p>
      <w:r>
        <w:t>--------------------------------------------------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